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event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samuId</w:t>
            </w:r>
          </w:p>
        </w:tc>
        <w:tc>
          <w:tcPr>
            <w:tcW w:type="dxa" w:w="1984"/>
          </w:tcPr>
          <w:p>
            <w:r>
              <w:t>Identifiant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[a-z]{2,3}\.[a-z]+\.\w*)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fileId</w:t>
            </w:r>
          </w:p>
        </w:tc>
        <w:tc>
          <w:tcPr>
            <w:tcW w:type="dxa" w:w="1984"/>
          </w:tcPr>
          <w:p>
            <w:r>
              <w:t>Identifiant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initialTeamCare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actionsSMUR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unit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libellé court de la nomenclature SIGLPAYS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ActiviteOperationnelle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resourceCategory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 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CISU-TYPE_VECTEUR.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E20EE2-1E4B-47B6-83BF-374291020AA8}"/>
</file>

<file path=customXml/itemProps3.xml><?xml version="1.0" encoding="utf-8"?>
<ds:datastoreItem xmlns:ds="http://schemas.openxmlformats.org/officeDocument/2006/customXml" ds:itemID="{BA8F2FBB-88B8-4E30-B8E1-E0F64ACD317C}"/>
</file>

<file path=customXml/itemProps4.xml><?xml version="1.0" encoding="utf-8"?>
<ds:datastoreItem xmlns:ds="http://schemas.openxmlformats.org/officeDocument/2006/customXml" ds:itemID="{EFF55C90-10E6-46DC-B657-5481C6D1C3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